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469" w:rsidRDefault="00285BA5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5"/>
                  </w:tblGrid>
                  <w:tr w:rsidR="00E86AD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E86AD7" w:rsidRDefault="00E86AD7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E86AD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E86AD7" w:rsidRDefault="00E86AD7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86AD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E86AD7" w:rsidRDefault="00E86AD7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E86AD7" w:rsidRDefault="00E86AD7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sdt>
      <w:sdtPr>
        <w:rPr>
          <w:sz w:val="32"/>
        </w:rPr>
        <w:id w:val="19890522"/>
        <w:placeholder>
          <w:docPart w:val="601CA1516BE24E72809DC846D5CD8485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4-17T00:00:00Z">
          <w:dateFormat w:val="M/d/yyyy"/>
          <w:lid w:val="en-US"/>
          <w:storeMappedDataAs w:val="dateTime"/>
          <w:calendar w:val="gregorian"/>
        </w:date>
      </w:sdtPr>
      <w:sdtContent>
        <w:p w:rsidR="00FF4469" w:rsidRPr="00E86AD7" w:rsidRDefault="00764B86">
          <w:pPr>
            <w:pStyle w:val="DateText"/>
            <w:rPr>
              <w:sz w:val="32"/>
            </w:rPr>
          </w:pPr>
          <w:r w:rsidRPr="00E86AD7">
            <w:rPr>
              <w:sz w:val="32"/>
            </w:rPr>
            <w:t>4/17/2012</w:t>
          </w:r>
        </w:p>
      </w:sdtContent>
    </w:sdt>
    <w:sdt>
      <w:sdtPr>
        <w:rPr>
          <w:sz w:val="32"/>
        </w:rPr>
        <w:id w:val="212564916"/>
        <w:placeholder>
          <w:docPart w:val="4ECA9CF88CFC49F4810A51C34602869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FF4469" w:rsidRPr="00E86AD7" w:rsidRDefault="00E86AD7">
          <w:pPr>
            <w:pStyle w:val="SenderAddress"/>
            <w:rPr>
              <w:sz w:val="32"/>
            </w:rPr>
          </w:pPr>
          <w:r w:rsidRPr="00E86AD7">
            <w:rPr>
              <w:sz w:val="32"/>
            </w:rPr>
            <w:t>Moses</w:t>
          </w:r>
          <w:r w:rsidR="00764B86" w:rsidRPr="00E86AD7">
            <w:rPr>
              <w:sz w:val="32"/>
            </w:rPr>
            <w:t xml:space="preserve"> Talbot</w:t>
          </w:r>
        </w:p>
      </w:sdtContent>
    </w:sdt>
    <w:sdt>
      <w:sdtPr>
        <w:rPr>
          <w:sz w:val="32"/>
        </w:rPr>
        <w:id w:val="18534652"/>
        <w:placeholder>
          <w:docPart w:val="421A474F820E4361AF0495C856A69F3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FF4469" w:rsidRPr="00E86AD7" w:rsidRDefault="00764B86">
          <w:pPr>
            <w:pStyle w:val="SenderAddress"/>
            <w:rPr>
              <w:sz w:val="32"/>
            </w:rPr>
          </w:pPr>
          <w:r w:rsidRPr="00E86AD7">
            <w:rPr>
              <w:sz w:val="32"/>
            </w:rPr>
            <w:t>Talbots Abroad</w:t>
          </w:r>
        </w:p>
      </w:sdtContent>
    </w:sdt>
    <w:p w:rsidR="00764B86" w:rsidRPr="00E86AD7" w:rsidRDefault="00E86AD7">
      <w:pPr>
        <w:pStyle w:val="SenderAddress"/>
        <w:rPr>
          <w:sz w:val="32"/>
        </w:rPr>
      </w:pPr>
      <w:r w:rsidRPr="00E86AD7">
        <w:rPr>
          <w:sz w:val="32"/>
        </w:rPr>
        <w:t>4900 Cherry St.</w:t>
      </w:r>
    </w:p>
    <w:p w:rsidR="00FF4469" w:rsidRPr="00E86AD7" w:rsidRDefault="00764B86">
      <w:pPr>
        <w:pStyle w:val="SenderAddress"/>
        <w:rPr>
          <w:sz w:val="32"/>
        </w:rPr>
      </w:pPr>
      <w:r w:rsidRPr="00E86AD7">
        <w:rPr>
          <w:sz w:val="32"/>
        </w:rPr>
        <w:t>Allison Park, PA 15101</w:t>
      </w:r>
    </w:p>
    <w:p w:rsidR="00031A7C" w:rsidRPr="00E86AD7" w:rsidRDefault="00031A7C">
      <w:pPr>
        <w:pStyle w:val="RecipientAddress"/>
        <w:rPr>
          <w:sz w:val="32"/>
        </w:rPr>
      </w:pPr>
      <w:r w:rsidRPr="00E86AD7">
        <w:rPr>
          <w:sz w:val="32"/>
        </w:rPr>
        <w:t>4591 School Drive</w:t>
      </w:r>
    </w:p>
    <w:p w:rsidR="00FF4469" w:rsidRPr="00E86AD7" w:rsidRDefault="00031A7C">
      <w:pPr>
        <w:pStyle w:val="RecipientAddress"/>
        <w:rPr>
          <w:sz w:val="32"/>
        </w:rPr>
      </w:pPr>
      <w:r w:rsidRPr="00E86AD7">
        <w:rPr>
          <w:sz w:val="32"/>
        </w:rPr>
        <w:t>Allison Park, PA 15101</w:t>
      </w:r>
      <w:r w:rsidR="00285BA5" w:rsidRPr="00E86AD7">
        <w:rPr>
          <w:sz w:val="32"/>
        </w:rPr>
        <w:fldChar w:fldCharType="begin"/>
      </w:r>
      <w:r w:rsidR="00F622D3" w:rsidRPr="00E86AD7">
        <w:rPr>
          <w:sz w:val="32"/>
        </w:rPr>
        <w:instrText xml:space="preserve"> ADDRESSBLOCK \f "&lt;&lt;_FIRST0_&gt;&gt;&lt;&lt; _LAST0_&gt;&gt;&lt;&lt; _SUFFIX0_&gt;&gt;</w:instrText>
      </w:r>
    </w:p>
    <w:p w:rsidR="00FF4469" w:rsidRPr="00E86AD7" w:rsidRDefault="00F622D3">
      <w:pPr>
        <w:pStyle w:val="RecipientAddress"/>
        <w:rPr>
          <w:sz w:val="32"/>
        </w:rPr>
      </w:pPr>
      <w:r w:rsidRPr="00E86AD7">
        <w:rPr>
          <w:sz w:val="32"/>
        </w:rPr>
        <w:instrText>&lt;&lt;_COMPANY_</w:instrText>
      </w:r>
    </w:p>
    <w:p w:rsidR="00FF4469" w:rsidRPr="00E86AD7" w:rsidRDefault="00F622D3">
      <w:pPr>
        <w:pStyle w:val="RecipientAddress"/>
        <w:rPr>
          <w:sz w:val="32"/>
        </w:rPr>
      </w:pPr>
      <w:r w:rsidRPr="00E86AD7">
        <w:rPr>
          <w:sz w:val="32"/>
        </w:rPr>
        <w:instrText>&gt;&gt;&lt;&lt;_STREET1_</w:instrText>
      </w:r>
    </w:p>
    <w:p w:rsidR="00FF4469" w:rsidRPr="00E86AD7" w:rsidRDefault="00F622D3">
      <w:pPr>
        <w:pStyle w:val="RecipientAddress"/>
        <w:rPr>
          <w:sz w:val="32"/>
        </w:rPr>
      </w:pPr>
      <w:r w:rsidRPr="00E86AD7">
        <w:rPr>
          <w:sz w:val="32"/>
        </w:rPr>
        <w:instrText>&gt;&gt;&lt;&lt;_STREET2_</w:instrText>
      </w:r>
    </w:p>
    <w:p w:rsidR="00FF4469" w:rsidRPr="00E86AD7" w:rsidRDefault="00F622D3">
      <w:pPr>
        <w:pStyle w:val="RecipientAddress"/>
        <w:rPr>
          <w:sz w:val="32"/>
        </w:rPr>
      </w:pPr>
      <w:r w:rsidRPr="00E86AD7">
        <w:rPr>
          <w:sz w:val="32"/>
        </w:rPr>
        <w:instrText xml:space="preserve">&gt;&gt;&lt;&lt;_CITY_&gt;&gt;&lt;&lt;, _STATE_&gt;&gt;&lt;&lt; _POSTAL_&gt;&gt;" \l 1033 \c 0 \e "" </w:instrText>
      </w:r>
      <w:r w:rsidR="00285BA5" w:rsidRPr="00E86AD7">
        <w:rPr>
          <w:sz w:val="32"/>
        </w:rPr>
        <w:fldChar w:fldCharType="end"/>
      </w:r>
    </w:p>
    <w:p w:rsidR="00FF4469" w:rsidRPr="00E86AD7" w:rsidRDefault="00FF4469">
      <w:pPr>
        <w:pStyle w:val="RecipientAddress"/>
        <w:rPr>
          <w:sz w:val="32"/>
        </w:rPr>
      </w:pPr>
    </w:p>
    <w:p w:rsidR="00FF4469" w:rsidRPr="00E86AD7" w:rsidRDefault="00E86AD7">
      <w:pPr>
        <w:pStyle w:val="Salutation"/>
        <w:rPr>
          <w:sz w:val="32"/>
        </w:rPr>
      </w:pPr>
      <w:r w:rsidRPr="00E86AD7">
        <w:rPr>
          <w:sz w:val="32"/>
        </w:rPr>
        <w:t>Dear Moses Talbot</w:t>
      </w:r>
      <w:r w:rsidR="005E7437" w:rsidRPr="00E86AD7">
        <w:rPr>
          <w:sz w:val="32"/>
        </w:rPr>
        <w:t>,</w:t>
      </w:r>
    </w:p>
    <w:p w:rsidR="00FF4469" w:rsidRDefault="00E86AD7" w:rsidP="00E86AD7">
      <w:pPr>
        <w:rPr>
          <w:sz w:val="32"/>
        </w:rPr>
      </w:pPr>
      <w:r w:rsidRPr="00E86AD7">
        <w:rPr>
          <w:sz w:val="32"/>
        </w:rPr>
        <w:t xml:space="preserve"> I would like to expand my business to china. There are many things that qualify me for this job. First I am a hard worker. I also work well with others. I would also like to work and represent you properly and respectfully. Along with my great qualities I would also like to learn about the Chinese culture. I would like to learn about the food, the language, and the Chinese race itself.  </w:t>
      </w:r>
      <w:r>
        <w:rPr>
          <w:sz w:val="32"/>
        </w:rPr>
        <w:t>Thank you again for taking the time to read this letter.</w:t>
      </w:r>
    </w:p>
    <w:p w:rsidR="00E86AD7" w:rsidRDefault="00E86AD7" w:rsidP="00E86AD7">
      <w:pPr>
        <w:rPr>
          <w:sz w:val="32"/>
        </w:rPr>
      </w:pPr>
    </w:p>
    <w:p w:rsidR="00E86AD7" w:rsidRDefault="00E86AD7" w:rsidP="00E86AD7">
      <w:pPr>
        <w:rPr>
          <w:sz w:val="32"/>
        </w:rPr>
      </w:pPr>
      <w:r>
        <w:rPr>
          <w:sz w:val="32"/>
        </w:rPr>
        <w:t>Hope to talk soon,</w:t>
      </w:r>
    </w:p>
    <w:p w:rsidR="00E86AD7" w:rsidRPr="00E86AD7" w:rsidRDefault="00E86AD7" w:rsidP="00E86AD7">
      <w:pPr>
        <w:rPr>
          <w:rFonts w:ascii="Script MT Bold" w:hAnsi="Script MT Bold"/>
          <w:sz w:val="32"/>
        </w:rPr>
      </w:pPr>
      <w:r>
        <w:rPr>
          <w:rFonts w:ascii="Script MT Bold" w:hAnsi="Script MT Bold"/>
          <w:sz w:val="32"/>
        </w:rPr>
        <w:t>Shane McMillen</w:t>
      </w:r>
    </w:p>
    <w:sectPr w:rsidR="00E86AD7" w:rsidRPr="00E86AD7" w:rsidSect="00FF4469"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AD7" w:rsidRDefault="00E86AD7">
      <w:pPr>
        <w:spacing w:after="0" w:line="240" w:lineRule="auto"/>
      </w:pPr>
      <w:r>
        <w:separator/>
      </w:r>
    </w:p>
  </w:endnote>
  <w:endnote w:type="continuationSeparator" w:id="0">
    <w:p w:rsidR="00E86AD7" w:rsidRDefault="00E86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AD7" w:rsidRDefault="00E86AD7">
    <w:pPr>
      <w:pStyle w:val="Footer"/>
    </w:pPr>
    <w:r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E86AD7" w:rsidRDefault="00E86AD7">
                <w:pPr>
                  <w:pStyle w:val="GrayText"/>
                </w:pPr>
                <w:sdt>
                  <w:sdtPr>
                    <w:id w:val="23888244"/>
                    <w:placeholder>
                      <w:docPart w:val="F1558D6CAAAA403284C222D1FB37A283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>
                      <w:rPr>
                        <w:rFonts w:ascii="Times New Roman" w:hAnsi="Times New Roman"/>
                      </w:rPr>
                      <w:t>Talbots Abroad</w:t>
                    </w:r>
                  </w:sdtContent>
                </w:sdt>
                <w:r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E86AD7" w:rsidRDefault="00E86AD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AD7" w:rsidRDefault="00E86AD7">
    <w:pPr>
      <w:rPr>
        <w:sz w:val="20"/>
      </w:rPr>
    </w:pPr>
    <w:r w:rsidRPr="00285BA5">
      <w:rPr>
        <w:noProof/>
        <w:sz w:val="10"/>
        <w:szCs w:val="10"/>
      </w:rPr>
      <w:pict>
        <v:rect id="_x0000_s16403" style="position:absolute;margin-left:-344.7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E86AD7" w:rsidRDefault="00E86AD7">
                <w:pPr>
                  <w:pStyle w:val="GrayText"/>
                </w:pPr>
                <w:sdt>
                  <w:sdtPr>
                    <w:id w:val="805254801"/>
                    <w:placeholder>
                      <w:docPart w:val="AC0DF04B21374CB4A9B3A61B829FCBF5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>
                      <w:rPr>
                        <w:rFonts w:ascii="Times New Roman" w:hAnsi="Times New Roman"/>
                      </w:rPr>
                      <w:t>Talbots Abroad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16401" style="position:absolute;margin-left:61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E86AD7" w:rsidRDefault="00E86AD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E86AD7" w:rsidRDefault="00E86AD7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AD7" w:rsidRDefault="00E86AD7">
    <w:pPr>
      <w:pStyle w:val="Footer"/>
    </w:pPr>
    <w:r>
      <w:rPr>
        <w:noProof/>
        <w:lang w:eastAsia="en-US" w:bidi="ar-SA"/>
      </w:rPr>
      <w:pict>
        <v:oval id="_x0000_s16394" style="position:absolute;margin-left:33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E86AD7" w:rsidRDefault="00E86AD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AD7" w:rsidRDefault="00E86AD7">
      <w:pPr>
        <w:spacing w:after="0" w:line="240" w:lineRule="auto"/>
      </w:pPr>
      <w:r>
        <w:separator/>
      </w:r>
    </w:p>
  </w:footnote>
  <w:footnote w:type="continuationSeparator" w:id="0">
    <w:p w:rsidR="00E86AD7" w:rsidRDefault="00E86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6407">
      <o:colormenu v:ext="edit" fillcolor="none [3204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570DC8"/>
    <w:rsid w:val="00031A7C"/>
    <w:rsid w:val="00285BA5"/>
    <w:rsid w:val="00570DC8"/>
    <w:rsid w:val="005D0992"/>
    <w:rsid w:val="005E7437"/>
    <w:rsid w:val="00764B86"/>
    <w:rsid w:val="00773E04"/>
    <w:rsid w:val="00831D82"/>
    <w:rsid w:val="008365B1"/>
    <w:rsid w:val="00E72A3A"/>
    <w:rsid w:val="00E86AD7"/>
    <w:rsid w:val="00F622D3"/>
    <w:rsid w:val="00FF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07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69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FF4469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FF4469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469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469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469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469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469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469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469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FF4469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FF44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46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FF4469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FF4469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FF4469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FF4469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FF4469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FF4469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FF4469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FF4469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FF4469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FF446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469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FF4469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FF4469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F4469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F4469"/>
  </w:style>
  <w:style w:type="character" w:customStyle="1" w:styleId="DateChar">
    <w:name w:val="Date Char"/>
    <w:basedOn w:val="DefaultParagraphFont"/>
    <w:link w:val="Date"/>
    <w:uiPriority w:val="99"/>
    <w:semiHidden/>
    <w:rsid w:val="00FF4469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FF4469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FF44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46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FF4469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469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469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469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469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469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469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469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469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FF4469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FF4469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FF4469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469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FF4469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FF4469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FF4469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FF4469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FF4469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FF4469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FF4469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FF4469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FF4469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FF4469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F4469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FF4469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FF4469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FF4469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F4469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FF4469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FF4469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FF4469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01CA1516BE24E72809DC846D5CD84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36FE9-308C-4ECD-80B9-2BFC4C07AB89}"/>
      </w:docPartPr>
      <w:docPartBody>
        <w:p w:rsidR="00BF7A8B" w:rsidRDefault="00BF7A8B">
          <w:pPr>
            <w:pStyle w:val="601CA1516BE24E72809DC846D5CD8485"/>
          </w:pPr>
          <w:r>
            <w:t>[Pick the date]</w:t>
          </w:r>
        </w:p>
      </w:docPartBody>
    </w:docPart>
    <w:docPart>
      <w:docPartPr>
        <w:name w:val="4ECA9CF88CFC49F4810A51C346028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93467-0DE0-4E8B-A8C6-8D87BE987247}"/>
      </w:docPartPr>
      <w:docPartBody>
        <w:p w:rsidR="00BF7A8B" w:rsidRDefault="00BF7A8B">
          <w:pPr>
            <w:pStyle w:val="4ECA9CF88CFC49F4810A51C346028690"/>
          </w:pPr>
          <w:r>
            <w:t>[Type the sender name]</w:t>
          </w:r>
        </w:p>
      </w:docPartBody>
    </w:docPart>
    <w:docPart>
      <w:docPartPr>
        <w:name w:val="421A474F820E4361AF0495C856A69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7384B-7F9A-4F2E-815B-AF9B850DC7E4}"/>
      </w:docPartPr>
      <w:docPartBody>
        <w:p w:rsidR="00BF7A8B" w:rsidRDefault="00BF7A8B">
          <w:pPr>
            <w:pStyle w:val="421A474F820E4361AF0495C856A69F3E"/>
          </w:pPr>
          <w:r>
            <w:t>[Type the sender company name]</w:t>
          </w:r>
        </w:p>
      </w:docPartBody>
    </w:docPart>
    <w:docPart>
      <w:docPartPr>
        <w:name w:val="F1558D6CAAAA403284C222D1FB37A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07E7C-F31D-4419-B063-101BCAF6D63A}"/>
      </w:docPartPr>
      <w:docPartBody>
        <w:p w:rsidR="00BF7A8B" w:rsidRDefault="00BF7A8B">
          <w:pPr>
            <w:pStyle w:val="F1558D6CAAAA403284C222D1FB37A283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AC0DF04B21374CB4A9B3A61B829FC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F5D6A-29A2-4518-99C1-A9B6A7EA6D92}"/>
      </w:docPartPr>
      <w:docPartBody>
        <w:p w:rsidR="00BF7A8B" w:rsidRDefault="00BF7A8B">
          <w:pPr>
            <w:pStyle w:val="AC0DF04B21374CB4A9B3A61B829FCBF5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7A8B"/>
    <w:rsid w:val="00BF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1CA1516BE24E72809DC846D5CD8485">
    <w:name w:val="601CA1516BE24E72809DC846D5CD8485"/>
    <w:rsid w:val="00BF7A8B"/>
  </w:style>
  <w:style w:type="paragraph" w:customStyle="1" w:styleId="4ECA9CF88CFC49F4810A51C346028690">
    <w:name w:val="4ECA9CF88CFC49F4810A51C346028690"/>
    <w:rsid w:val="00BF7A8B"/>
  </w:style>
  <w:style w:type="paragraph" w:customStyle="1" w:styleId="421A474F820E4361AF0495C856A69F3E">
    <w:name w:val="421A474F820E4361AF0495C856A69F3E"/>
    <w:rsid w:val="00BF7A8B"/>
  </w:style>
  <w:style w:type="paragraph" w:customStyle="1" w:styleId="0EC6F6E48D8649B0AC405A8EBEC722A4">
    <w:name w:val="0EC6F6E48D8649B0AC405A8EBEC722A4"/>
    <w:rsid w:val="00BF7A8B"/>
  </w:style>
  <w:style w:type="paragraph" w:customStyle="1" w:styleId="9F1049BFB5A247A8A4F69CA96E56BC2B">
    <w:name w:val="9F1049BFB5A247A8A4F69CA96E56BC2B"/>
    <w:rsid w:val="00BF7A8B"/>
  </w:style>
  <w:style w:type="paragraph" w:customStyle="1" w:styleId="A316D1C347D74B929B4C5A9949C669A7">
    <w:name w:val="A316D1C347D74B929B4C5A9949C669A7"/>
    <w:rsid w:val="00BF7A8B"/>
  </w:style>
  <w:style w:type="paragraph" w:customStyle="1" w:styleId="21EB034F5CAB4224851B1BC46E10C316">
    <w:name w:val="21EB034F5CAB4224851B1BC46E10C316"/>
    <w:rsid w:val="00BF7A8B"/>
  </w:style>
  <w:style w:type="character" w:styleId="PlaceholderText">
    <w:name w:val="Placeholder Text"/>
    <w:basedOn w:val="DefaultParagraphFont"/>
    <w:uiPriority w:val="99"/>
    <w:semiHidden/>
    <w:rsid w:val="00BF7A8B"/>
    <w:rPr>
      <w:color w:val="808080"/>
    </w:rPr>
  </w:style>
  <w:style w:type="paragraph" w:customStyle="1" w:styleId="B01A75700E0741DD8D25D0B55D79CCB6">
    <w:name w:val="B01A75700E0741DD8D25D0B55D79CCB6"/>
    <w:rsid w:val="00BF7A8B"/>
  </w:style>
  <w:style w:type="paragraph" w:customStyle="1" w:styleId="1640D521485843F8A166E8EF3A92FDFB">
    <w:name w:val="1640D521485843F8A166E8EF3A92FDFB"/>
    <w:rsid w:val="00BF7A8B"/>
  </w:style>
  <w:style w:type="paragraph" w:customStyle="1" w:styleId="F1558D6CAAAA403284C222D1FB37A283">
    <w:name w:val="F1558D6CAAAA403284C222D1FB37A283"/>
    <w:rsid w:val="00BF7A8B"/>
  </w:style>
  <w:style w:type="paragraph" w:customStyle="1" w:styleId="AC0DF04B21374CB4A9B3A61B829FCBF5">
    <w:name w:val="AC0DF04B21374CB4A9B3A61B829FCBF5"/>
    <w:rsid w:val="00BF7A8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2012-04-17T00:00:00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EquityMergeLetter.Dotx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Talbots Abroad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Moses Talbot</dc:creator>
  <cp:lastModifiedBy>Chris</cp:lastModifiedBy>
  <cp:revision>2</cp:revision>
  <cp:lastPrinted>2012-04-18T02:30:00Z</cp:lastPrinted>
  <dcterms:created xsi:type="dcterms:W3CDTF">2012-04-20T00:57:00Z</dcterms:created>
  <dcterms:modified xsi:type="dcterms:W3CDTF">2012-04-20T00:57:00Z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